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37773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95004ac-0325-4a6a-a8e5-2c93d6415ed4" w:id="1"/>
      <w:r>
        <w:rPr>
          <w:rFonts w:ascii="Times New Roman" w:hAnsi="Times New Roman"/>
          <w:b/>
          <w:i w:val="false"/>
          <w:color w:val="000000"/>
          <w:sz w:val="28"/>
        </w:rPr>
        <w:t>Министерство образования Приморского края</w:t>
      </w:r>
      <w:bookmarkEnd w:id="1"/>
      <w:r>
        <w:rPr>
          <w:sz w:val="28"/>
        </w:rPr>
        <w:br/>
      </w:r>
      <w:bookmarkStart w:name="395004ac-0325-4a6a-a8e5-2c93d6415ed4" w:id="2"/>
      <w:r>
        <w:rPr>
          <w:rFonts w:ascii="Times New Roman" w:hAnsi="Times New Roman"/>
          <w:b/>
          <w:i w:val="false"/>
          <w:color w:val="000000"/>
          <w:sz w:val="28"/>
        </w:rPr>
        <w:t xml:space="preserve"> Управление образования администрации Партизанского городского округа муниципальное бюджетное общеобразовательное учреждение "Образовательный центр "Кристалл"</w:t>
      </w:r>
      <w:bookmarkEnd w:id="2"/>
      <w:r>
        <w:rPr>
          <w:rFonts w:ascii="Times New Roman" w:hAnsi="Times New Roman"/>
          <w:b/>
          <w:i w:val="false"/>
          <w:color w:val="000000"/>
          <w:sz w:val="28"/>
        </w:rPr>
        <w:t xml:space="preserve"> </w:t>
      </w:r>
    </w:p>
    <w:p>
      <w:pPr>
        <w:spacing w:before="0" w:after="0" w:line="408"/>
        <w:ind w:left="120"/>
        <w:jc w:val="center"/>
      </w:pPr>
      <w:bookmarkStart w:name="a5d24b9b-788f-4023-ad12-bb68ca462638" w:id="3"/>
      <w:r>
        <w:rPr>
          <w:rFonts w:ascii="Times New Roman" w:hAnsi="Times New Roman"/>
          <w:b/>
          <w:i w:val="false"/>
          <w:color w:val="000000"/>
          <w:sz w:val="28"/>
        </w:rPr>
        <w:t>Партизанского городского округа</w:t>
      </w:r>
      <w:bookmarkEnd w:id="3"/>
    </w:p>
    <w:p>
      <w:pPr>
        <w:spacing w:before="0" w:after="0" w:line="408"/>
        <w:ind w:left="120"/>
        <w:jc w:val="center"/>
      </w:pPr>
      <w:r>
        <w:rPr>
          <w:rFonts w:ascii="Times New Roman" w:hAnsi="Times New Roman"/>
          <w:b/>
          <w:i w:val="false"/>
          <w:color w:val="000000"/>
          <w:sz w:val="28"/>
        </w:rPr>
        <w:t>МБОУ «СОШ №1» ПГО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гуманитарного центра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Бакшеева Н. 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Михайлюк Е.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Оленич С. 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5576427)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4"/>
      <w:r>
        <w:rPr>
          <w:rFonts w:ascii="Times New Roman" w:hAnsi="Times New Roman"/>
          <w:b/>
          <w:i w:val="false"/>
          <w:color w:val="000000"/>
          <w:sz w:val="28"/>
        </w:rPr>
        <w:t>Партизанск</w:t>
      </w:r>
      <w:bookmarkEnd w:id="4"/>
      <w:r>
        <w:rPr>
          <w:rFonts w:ascii="Times New Roman" w:hAnsi="Times New Roman"/>
          <w:b/>
          <w:i w:val="false"/>
          <w:color w:val="000000"/>
          <w:sz w:val="28"/>
        </w:rPr>
        <w:t xml:space="preserve"> </w:t>
      </w:r>
      <w:bookmarkStart w:name="77cc5032-9da0-44ec-8377-34a5a5a99395" w:id="5"/>
      <w:r>
        <w:rPr>
          <w:rFonts w:ascii="Times New Roman" w:hAnsi="Times New Roman"/>
          <w:b/>
          <w:i w:val="false"/>
          <w:color w:val="000000"/>
          <w:sz w:val="28"/>
        </w:rPr>
        <w:t>2024</w:t>
      </w:r>
      <w:bookmarkEnd w:id="5"/>
    </w:p>
    <w:p>
      <w:pPr>
        <w:spacing w:before="0" w:after="0"/>
        <w:ind w:left="120"/>
        <w:jc w:val="left"/>
      </w:pPr>
    </w:p>
    <w:bookmarkStart w:name="block-42377737" w:id="6"/>
    <w:p>
      <w:pPr>
        <w:sectPr>
          <w:pgSz w:w="11906" w:h="16383" w:orient="portrait"/>
        </w:sectPr>
      </w:pPr>
    </w:p>
    <w:bookmarkEnd w:id="6"/>
    <w:bookmarkEnd w:id="0"/>
    <w:bookmarkStart w:name="block-42377736"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8"/>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8"/>
    </w:p>
    <w:bookmarkStart w:name="block-42377736" w:id="9"/>
    <w:p>
      <w:pPr>
        <w:sectPr>
          <w:pgSz w:w="11906" w:h="16383" w:orient="portrait"/>
        </w:sectPr>
      </w:pPr>
    </w:p>
    <w:bookmarkEnd w:id="9"/>
    <w:bookmarkEnd w:id="7"/>
    <w:bookmarkStart w:name="block-42377738" w:id="10"/>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42377738" w:id="11"/>
    <w:p>
      <w:pPr>
        <w:sectPr>
          <w:pgSz w:w="11906" w:h="16383" w:orient="portrait"/>
        </w:sectPr>
      </w:pPr>
    </w:p>
    <w:bookmarkEnd w:id="11"/>
    <w:bookmarkEnd w:id="10"/>
    <w:bookmarkStart w:name="block-42377739" w:id="12"/>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42377739" w:id="13"/>
    <w:p>
      <w:pPr>
        <w:sectPr>
          <w:pgSz w:w="11906" w:h="16383" w:orient="portrait"/>
        </w:sectPr>
      </w:pPr>
    </w:p>
    <w:bookmarkEnd w:id="13"/>
    <w:bookmarkEnd w:id="12"/>
    <w:bookmarkStart w:name="block-4237774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300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312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25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10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42377740" w:id="15"/>
    <w:p>
      <w:pPr>
        <w:sectPr>
          <w:pgSz w:w="16383" w:h="11906" w:orient="landscape"/>
        </w:sectPr>
      </w:pPr>
    </w:p>
    <w:bookmarkEnd w:id="15"/>
    <w:bookmarkEnd w:id="14"/>
    <w:bookmarkStart w:name="block-4237774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https://m.edsoo.ru/95d9a694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https://m.edsoo.ru/c00887af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https://m.edsoo.ru/470533a0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https://m.edsoo.ru/96f90ef6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https://m.edsoo.ru/4d49105e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https://m.edsoo.ru/3e68c596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https://m.edsoo.ru/a0053b7f</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https://m.edsoo.ru/8678f003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https://m.edsoo.ru/c7410dc1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https://m.edsoo.ru/87c3471e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https://m.edsoo.ru/eefec8f2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https://m.edsoo.ru/0d94afbb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https://m.edsoo.ru/41ece32e</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https://m.edsoo.ru/c9e25e52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https://m.edsoo.ru/ff9865ba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https://m.edsoo.ru/052c684c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https://m.edsoo.ru/8f7e31a3</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https://m.edsoo.ru/a6dfbb16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https://m.edsoo.ru/67278943</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https://m.edsoo.ru/452c55c7</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https://m.edsoo.ru/e447ca2f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https://m.edsoo.ru/398977b2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https://m.edsoo.ru/df31e554</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https://m.edsoo.ru/5f09c016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https://m.edsoo.ru/6b37e877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https://m.edsoo.ru/7c1c8a78</w:t>
              </w:r>
            </w:hyperlink>
          </w:p>
        </w:tc>
      </w:tr>
      <w:tr>
        <w:trPr>
          <w:trHeight w:val="324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https://m.edsoo.ru/dbbd7587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https://m.edsoo.ru/c9d57a24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https://m.edsoo.ru/fc02a466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https://m.edsoo.ru/0aa9de33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https://m.edsoo.ru/7881bb8b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https://m.edsoo.ru/9c3dfcc3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https://m.edsoo.ru/6054cd6c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https://m.edsoo.ru/8a77ab82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https://m.edsoo.ru/ee1f5e7b</w:t>
              </w:r>
            </w:hyperlink>
          </w:p>
        </w:tc>
      </w:tr>
      <w:tr>
        <w:trPr>
          <w:trHeight w:val="23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https://m.edsoo.ru/6ca373e0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https://m.edsoo.ru/07b974f1</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https://m.edsoo.ru/5ed8a9cf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https://m.edsoo.ru/8ec400c9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https://m.edsoo.ru/b835281f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https://m.edsoo.ru/7578897d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https://m.edsoo.ru/64cc30e3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https://m.edsoo.ru/07b974f1</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https://m.edsoo.ru/568edb51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https://m.edsoo.ru/1b50e204</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https://m.edsoo.ru/893805d2</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https://m.edsoo.ru/64d2b182</w:t>
              </w:r>
            </w:hyperlink>
          </w:p>
        </w:tc>
      </w:tr>
      <w:tr>
        <w:trPr>
          <w:trHeight w:val="14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https://m.edsoo.ru/fdfe5cbc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https://m.edsoo.ru/bf57ccf0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https://m.edsoo.ru/c6c1b5ba</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https://m.edsoo.ru/317cf3fa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https://m.edsoo.ru/1df9a695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https://m.edsoo.ru/063ecac2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https://m.edsoo.ru/57670a62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https://m.edsoo.ru/c18997e5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https://m.edsoo.ru/76c641a2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https://m.edsoo.ru/8330c3a8</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https://m.edsoo.ru/1d78d7ab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https://m.edsoo.ru/91737089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https://m.edsoo.ru/b7d04800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https://m.edsoo.ru/d4341c8c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https://m.edsoo.ru/f6c50ebb</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https://m.edsoo.ru/69369b0a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https://m.edsoo.ru/f45f07b8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https://m.edsoo.ru/3b7fc9bb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https://m.edsoo.ru/4c0245de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https://m.edsoo.ru/0d746d08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https://m.edsoo.ru/66843f5c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https://m.edsoo.ru/67d18867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https://m.edsoo.ru/c03288ad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https://m.edsoo.ru/a3718251</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https://m.edsoo.ru/e8a53fdb</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https://m.edsoo.ru/dc4d2a7b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https://m.edsoo.ru/83cf4c40</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https://m.edsoo.ru/8cb8e51f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https://m.edsoo.ru/3a0bbeb6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https://m.edsoo.ru/27fa63e9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https://m.edsoo.ru/31a707c1</w:t>
              </w:r>
            </w:hyperlink>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https://m.edsoo.ru/b80aca84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https://m.edsoo.ru/1eb1f52f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https://m.edsoo.ru/ef850ad4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https://m.edsoo.ru/362a7e00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https://m.edsoo.ru/5c263f0d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https://m.edsoo.ru/a5a75237</w:t>
              </w:r>
            </w:hyperlink>
          </w:p>
        </w:tc>
      </w:tr>
      <w:tr>
        <w:trPr>
          <w:trHeight w:val="4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https://m.edsoo.ru/e88530cd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https://m.edsoo.ru/a2f1f6f0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https://m.edsoo.ru/e1753bc9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https://m.edsoo.ru/320156f8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https://m.edsoo.ru/99179e8e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https://m.edsoo.ru/958b3012</w:t>
              </w:r>
            </w:hyperlink>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https://m.edsoo.ru/7a3834e8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https://m.edsoo.ru/69a2e566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https://m.edsoo.ru/70e2cb56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https://m.edsoo.ru/f79c54b5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https://m.edsoo.ru/c16fa2c8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https://m.edsoo.ru/e407a96c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https://m.edsoo.ru/f029c3e6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https://m.edsoo.ru/02ccc3a9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https://m.edsoo.ru/4408296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https://m.edsoo.ru/72f588da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2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https://m.edsoo.ru/8c474d29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https://m.edsoo.ru/8c639c8d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https://m.edsoo.ru/8addc986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https://m.edsoo.ru/6c26e96b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https://m.edsoo.ru/d3f4c005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https://m.edsoo.ru/c7b43830</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https://m.edsoo.ru/e2e13771</w:t>
              </w:r>
            </w:hyperlink>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https://m.edsoo.ru/4,5487E+70</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https://m.edsoo.ru/78b690ac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https://m.edsoo.ru/70eb0176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https://m.edsoo.ru/b8ccbf44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https://m.edsoo.ru/af9971d3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https://m.edsoo.ru/cf0228ca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https://m.edsoo.ru/5d84a687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https://m.edsoo.ru/1449fdce</w:t>
              </w:r>
            </w:hyperlink>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https://m.edsoo.ru/b8c0962b</w:t>
              </w:r>
            </w:hyperlink>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https://m.edsoo.ru/98c564ee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https://m.edsoo.ru/592ab697</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https://m.edsoo.ru/49ab9311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https://m.edsoo.ru/8335f701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https://m.edsoo.ru/3048c65b</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https://m.edsoo.ru/00a89f77</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https://m.edsoo.ru/6919c6f7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https://m.edsoo.ru/1e5c7b7a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https://m.edsoo.ru/ada62261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https://m.edsoo.ru/42ccbb4e</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https://m.edsoo.ru/553e4fd0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https://m.edsoo.ru/faeb5201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https://m.edsoo.ru/16990f69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https://m.edsoo.ru/b0b53f8d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https://m.edsoo.ru/052fda2c</w:t>
              </w:r>
            </w:hyperlink>
          </w:p>
        </w:tc>
      </w:tr>
      <w:tr>
        <w:trPr>
          <w:trHeight w:val="22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https://m.edsoo.ru/f5643207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https://m.edsoo.ru/ee0a863c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https://m.edsoo.ru/85a66e88</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https://m.edsoo.ru/2600e09a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https://m.edsoo.ru/fa4ce21d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https://m.edsoo.ru/e69234f5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https://m.edsoo.ru/d34837e4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https://m.edsoo.ru/76261698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https://m.edsoo.ru/6a80b358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https://m.edsoo.ru/dd917eac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https://m.edsoo.ru/7a9e0f25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https://m.edsoo.ru/97d9bc2d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https://m.edsoo.ru/de736398</w:t>
              </w:r>
            </w:hyperlink>
          </w:p>
        </w:tc>
      </w:tr>
      <w:tr>
        <w:trPr>
          <w:trHeight w:val="11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https://m.edsoo.ru/16cdd2d8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77">
              <w:r>
                <w:rPr>
                  <w:rFonts w:ascii="Times New Roman" w:hAnsi="Times New Roman"/>
                  <w:b w:val="false"/>
                  <w:i w:val="false"/>
                  <w:color w:val="0000ff"/>
                  <w:sz w:val="22"/>
                  <w:u w:val="single"/>
                </w:rPr>
                <w:t>https://m.edsoo.ru/9cfed566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https://m.edsoo.ru/2a53a84b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https://m.edsoo.ru/9e5311dc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https://m.edsoo.ru/1b90355b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https://m.edsoo.ru/25fd3acb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https://m.edsoo.ru/f9cd89a1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https://m.edsoo.ru/1b1eb5c8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https://m.edsoo.ru/27cc06b5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https://m.edsoo.ru/2a2aa944</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https://m.edsoo.ru/5aa2f566</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https://m.edsoo.ru/f345d55b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https://m.edsoo.ru/c2119b0b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https://m.edsoo.ru/7f6a09d7</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https://m.edsoo.ru/82ee45fd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https://m.edsoo.ru/d9e10a70</w:t>
              </w:r>
            </w:hyperlink>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https://m.edsoo.ru/13c7453c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https://m.edsoo.ru/8e48f63d</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https://m.edsoo.ru/193cbd13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https://m.edsoo.ru/9fb17b25</w:t>
              </w:r>
            </w:hyperlink>
          </w:p>
        </w:tc>
      </w:tr>
      <w:tr>
        <w:trPr>
          <w:trHeight w:val="15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https://m.edsoo.ru/a2349f3c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https://m.edsoo.ru/6ddb9d13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https://m.edsoo.ru/3e9a1d4e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https://m.edsoo.ru/5c15368b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https://m.edsoo.ru/6a866f02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377741" w:id="17"/>
    <w:p>
      <w:pPr>
        <w:sectPr>
          <w:pgSz w:w="16383" w:h="11906" w:orient="landscape"/>
        </w:sectPr>
      </w:pPr>
    </w:p>
    <w:bookmarkEnd w:id="17"/>
    <w:bookmarkEnd w:id="16"/>
    <w:bookmarkStart w:name="block-42377742"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cd4d2a0-5025-4100-b79a-d6e41cba5202" w:id="19"/>
      <w:r>
        <w:rPr>
          <w:rFonts w:ascii="Times New Roman" w:hAnsi="Times New Roman"/>
          <w:b w:val="false"/>
          <w:i w:val="false"/>
          <w:color w:val="000000"/>
          <w:sz w:val="28"/>
        </w:rPr>
        <w:t>• Английский язык, 10 класс/ Афанасьева О.В., Дули Д., Михеева И.В. и др., Акционерное общество «Издательство «Просвещение»</w:t>
      </w:r>
      <w:bookmarkEnd w:id="19"/>
      <w:r>
        <w:rPr>
          <w:sz w:val="28"/>
        </w:rPr>
        <w:br/>
      </w:r>
      <w:bookmarkStart w:name="fcd4d2a0-5025-4100-b79a-d6e41cba5202" w:id="20"/>
      <w:r>
        <w:rPr>
          <w:rFonts w:ascii="Times New Roman" w:hAnsi="Times New Roman"/>
          <w:b w:val="false"/>
          <w:i w:val="false"/>
          <w:color w:val="000000"/>
          <w:sz w:val="28"/>
        </w:rPr>
        <w:t xml:space="preserve"> • Английский язык, 11 класс/ Афанасьева О.В., Дули Д., Михеева И.В. и др.,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2377742" w:id="21"/>
    <w:p>
      <w:pPr>
        <w:sectPr>
          <w:pgSz w:w="11906" w:h="16383" w:orient="portrait"/>
        </w:sectPr>
      </w:pPr>
    </w:p>
    <w:bookmarkEnd w:id="21"/>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 TargetMode="External" Target="https://m.edsoo.ru/95d9a694" Type="http://schemas.openxmlformats.org/officeDocument/2006/relationships/hyperlink" Id="rId28"/>
    <Relationship TargetMode="External" Target="https://m.edsoo.ru/c00887af" Type="http://schemas.openxmlformats.org/officeDocument/2006/relationships/hyperlink" Id="rId29"/>
    <Relationship TargetMode="External" Target="https://m.edsoo.ru/470533a0" Type="http://schemas.openxmlformats.org/officeDocument/2006/relationships/hyperlink" Id="rId30"/>
    <Relationship TargetMode="External" Target="https://m.edsoo.ru/96f90ef6" Type="http://schemas.openxmlformats.org/officeDocument/2006/relationships/hyperlink" Id="rId31"/>
    <Relationship TargetMode="External" Target="https://m.edsoo.ru/4d49105e" Type="http://schemas.openxmlformats.org/officeDocument/2006/relationships/hyperlink" Id="rId32"/>
    <Relationship TargetMode="External" Target="https://m.edsoo.ru/3e68c596" Type="http://schemas.openxmlformats.org/officeDocument/2006/relationships/hyperlink" Id="rId33"/>
    <Relationship TargetMode="External" Target="https://m.edsoo.ru/a0053b7f" Type="http://schemas.openxmlformats.org/officeDocument/2006/relationships/hyperlink" Id="rId34"/>
    <Relationship TargetMode="External" Target="https://m.edsoo.ru/8678f003" Type="http://schemas.openxmlformats.org/officeDocument/2006/relationships/hyperlink" Id="rId35"/>
    <Relationship TargetMode="External" Target="https://m.edsoo.ru/c7410dc1" Type="http://schemas.openxmlformats.org/officeDocument/2006/relationships/hyperlink" Id="rId36"/>
    <Relationship TargetMode="External" Target="https://m.edsoo.ru/87c3471e" Type="http://schemas.openxmlformats.org/officeDocument/2006/relationships/hyperlink" Id="rId37"/>
    <Relationship TargetMode="External" Target="https://m.edsoo.ru/eefec8f2" Type="http://schemas.openxmlformats.org/officeDocument/2006/relationships/hyperlink" Id="rId38"/>
    <Relationship TargetMode="External" Target="https://m.edsoo.ru/0d94afbb" Type="http://schemas.openxmlformats.org/officeDocument/2006/relationships/hyperlink" Id="rId39"/>
    <Relationship TargetMode="External" Target="https://m.edsoo.ru/41ece32e" Type="http://schemas.openxmlformats.org/officeDocument/2006/relationships/hyperlink" Id="rId40"/>
    <Relationship TargetMode="External" Target="https://m.edsoo.ru/c9e25e52" Type="http://schemas.openxmlformats.org/officeDocument/2006/relationships/hyperlink" Id="rId41"/>
    <Relationship TargetMode="External" Target="https://m.edsoo.ru/ff9865ba" Type="http://schemas.openxmlformats.org/officeDocument/2006/relationships/hyperlink" Id="rId42"/>
    <Relationship TargetMode="External" Target="https://m.edsoo.ru/052c684c" Type="http://schemas.openxmlformats.org/officeDocument/2006/relationships/hyperlink" Id="rId43"/>
    <Relationship TargetMode="External" Target="https://m.edsoo.ru/8f7e31a3" Type="http://schemas.openxmlformats.org/officeDocument/2006/relationships/hyperlink" Id="rId44"/>
    <Relationship TargetMode="External" Target="https://m.edsoo.ru/a6dfbb16" Type="http://schemas.openxmlformats.org/officeDocument/2006/relationships/hyperlink" Id="rId45"/>
    <Relationship TargetMode="External" Target="https://m.edsoo.ru/67278943" Type="http://schemas.openxmlformats.org/officeDocument/2006/relationships/hyperlink" Id="rId46"/>
    <Relationship TargetMode="External" Target="https://m.edsoo.ru/452c55c7" Type="http://schemas.openxmlformats.org/officeDocument/2006/relationships/hyperlink" Id="rId47"/>
    <Relationship TargetMode="External" Target="https://m.edsoo.ru/e447ca2f" Type="http://schemas.openxmlformats.org/officeDocument/2006/relationships/hyperlink" Id="rId48"/>
    <Relationship TargetMode="External" Target="https://m.edsoo.ru/398977b2" Type="http://schemas.openxmlformats.org/officeDocument/2006/relationships/hyperlink" Id="rId49"/>
    <Relationship TargetMode="External" Target="https://m.edsoo.ru/df31e554" Type="http://schemas.openxmlformats.org/officeDocument/2006/relationships/hyperlink" Id="rId50"/>
    <Relationship TargetMode="External" Target="https://m.edsoo.ru/5f09c016" Type="http://schemas.openxmlformats.org/officeDocument/2006/relationships/hyperlink" Id="rId51"/>
    <Relationship TargetMode="External" Target="https://m.edsoo.ru/6b37e877" Type="http://schemas.openxmlformats.org/officeDocument/2006/relationships/hyperlink" Id="rId52"/>
    <Relationship TargetMode="External" Target="https://m.edsoo.ru/7c1c8a78" Type="http://schemas.openxmlformats.org/officeDocument/2006/relationships/hyperlink" Id="rId53"/>
    <Relationship TargetMode="External" Target="https://m.edsoo.ru/dbbd7587" Type="http://schemas.openxmlformats.org/officeDocument/2006/relationships/hyperlink" Id="rId54"/>
    <Relationship TargetMode="External" Target="https://m.edsoo.ru/c9d57a24" Type="http://schemas.openxmlformats.org/officeDocument/2006/relationships/hyperlink" Id="rId55"/>
    <Relationship TargetMode="External" Target="https://m.edsoo.ru/fc02a466" Type="http://schemas.openxmlformats.org/officeDocument/2006/relationships/hyperlink" Id="rId56"/>
    <Relationship TargetMode="External" Target="https://m.edsoo.ru/0aa9de33" Type="http://schemas.openxmlformats.org/officeDocument/2006/relationships/hyperlink" Id="rId57"/>
    <Relationship TargetMode="External" Target="https://m.edsoo.ru/7881bb8b" Type="http://schemas.openxmlformats.org/officeDocument/2006/relationships/hyperlink" Id="rId58"/>
    <Relationship TargetMode="External" Target="https://m.edsoo.ru/9c3dfcc3" Type="http://schemas.openxmlformats.org/officeDocument/2006/relationships/hyperlink" Id="rId59"/>
    <Relationship TargetMode="External" Target="https://m.edsoo.ru/6054cd6c" Type="http://schemas.openxmlformats.org/officeDocument/2006/relationships/hyperlink" Id="rId60"/>
    <Relationship TargetMode="External" Target="https://m.edsoo.ru/8a77ab82" Type="http://schemas.openxmlformats.org/officeDocument/2006/relationships/hyperlink" Id="rId61"/>
    <Relationship TargetMode="External" Target="https://m.edsoo.ru/ee1f5e7b" Type="http://schemas.openxmlformats.org/officeDocument/2006/relationships/hyperlink" Id="rId62"/>
    <Relationship TargetMode="External" Target="https://m.edsoo.ru/6ca373e0" Type="http://schemas.openxmlformats.org/officeDocument/2006/relationships/hyperlink" Id="rId63"/>
    <Relationship TargetMode="External" Target="https://m.edsoo.ru/07b974f1" Type="http://schemas.openxmlformats.org/officeDocument/2006/relationships/hyperlink" Id="rId64"/>
    <Relationship TargetMode="External" Target="https://m.edsoo.ru/5ed8a9cf" Type="http://schemas.openxmlformats.org/officeDocument/2006/relationships/hyperlink" Id="rId65"/>
    <Relationship TargetMode="External" Target="https://m.edsoo.ru/8ec400c9" Type="http://schemas.openxmlformats.org/officeDocument/2006/relationships/hyperlink" Id="rId66"/>
    <Relationship TargetMode="External" Target="https://m.edsoo.ru/b835281f" Type="http://schemas.openxmlformats.org/officeDocument/2006/relationships/hyperlink" Id="rId67"/>
    <Relationship TargetMode="External" Target="https://m.edsoo.ru/7578897d" Type="http://schemas.openxmlformats.org/officeDocument/2006/relationships/hyperlink" Id="rId68"/>
    <Relationship TargetMode="External" Target="https://m.edsoo.ru/64cc30e3" Type="http://schemas.openxmlformats.org/officeDocument/2006/relationships/hyperlink" Id="rId69"/>
    <Relationship TargetMode="External" Target="https://m.edsoo.ru/07b974f1" Type="http://schemas.openxmlformats.org/officeDocument/2006/relationships/hyperlink" Id="rId70"/>
    <Relationship TargetMode="External" Target="https://m.edsoo.ru/568edb51" Type="http://schemas.openxmlformats.org/officeDocument/2006/relationships/hyperlink" Id="rId71"/>
    <Relationship TargetMode="External" Target="https://m.edsoo.ru/1b50e204" Type="http://schemas.openxmlformats.org/officeDocument/2006/relationships/hyperlink" Id="rId72"/>
    <Relationship TargetMode="External" Target="https://m.edsoo.ru/893805d2" Type="http://schemas.openxmlformats.org/officeDocument/2006/relationships/hyperlink" Id="rId73"/>
    <Relationship TargetMode="External" Target="https://m.edsoo.ru/64d2b182" Type="http://schemas.openxmlformats.org/officeDocument/2006/relationships/hyperlink" Id="rId74"/>
    <Relationship TargetMode="External" Target="https://m.edsoo.ru/fdfe5cbc" Type="http://schemas.openxmlformats.org/officeDocument/2006/relationships/hyperlink" Id="rId75"/>
    <Relationship TargetMode="External" Target="https://m.edsoo.ru/bf57ccf0" Type="http://schemas.openxmlformats.org/officeDocument/2006/relationships/hyperlink" Id="rId76"/>
    <Relationship TargetMode="External" Target="https://m.edsoo.ru/c6c1b5ba" Type="http://schemas.openxmlformats.org/officeDocument/2006/relationships/hyperlink" Id="rId77"/>
    <Relationship TargetMode="External" Target="https://m.edsoo.ru/116b101d" Type="http://schemas.openxmlformats.org/officeDocument/2006/relationships/hyperlink" Id="rId78"/>
    <Relationship TargetMode="External" Target="https://m.edsoo.ru/d54f5f2f" Type="http://schemas.openxmlformats.org/officeDocument/2006/relationships/hyperlink" Id="rId79"/>
    <Relationship TargetMode="External" Target="https://m.edsoo.ru/317cf3fa" Type="http://schemas.openxmlformats.org/officeDocument/2006/relationships/hyperlink" Id="rId80"/>
    <Relationship TargetMode="External" Target="https://m.edsoo.ru/1df9a695" Type="http://schemas.openxmlformats.org/officeDocument/2006/relationships/hyperlink" Id="rId81"/>
    <Relationship TargetMode="External" Target="https://m.edsoo.ru/063ecac2" Type="http://schemas.openxmlformats.org/officeDocument/2006/relationships/hyperlink" Id="rId82"/>
    <Relationship TargetMode="External" Target="https://m.edsoo.ru/57670a62" Type="http://schemas.openxmlformats.org/officeDocument/2006/relationships/hyperlink" Id="rId83"/>
    <Relationship TargetMode="External" Target="https://m.edsoo.ru/c18997e5" Type="http://schemas.openxmlformats.org/officeDocument/2006/relationships/hyperlink" Id="rId84"/>
    <Relationship TargetMode="External" Target="https://m.edsoo.ru/76c641a2" Type="http://schemas.openxmlformats.org/officeDocument/2006/relationships/hyperlink" Id="rId85"/>
    <Relationship TargetMode="External" Target="https://m.edsoo.ru/8330c3a8" Type="http://schemas.openxmlformats.org/officeDocument/2006/relationships/hyperlink" Id="rId86"/>
    <Relationship TargetMode="External" Target="https://m.edsoo.ru/1d78d7ab" Type="http://schemas.openxmlformats.org/officeDocument/2006/relationships/hyperlink" Id="rId87"/>
    <Relationship TargetMode="External" Target="https://m.edsoo.ru/91737089" Type="http://schemas.openxmlformats.org/officeDocument/2006/relationships/hyperlink" Id="rId88"/>
    <Relationship TargetMode="External" Target="https://m.edsoo.ru/b7d04800" Type="http://schemas.openxmlformats.org/officeDocument/2006/relationships/hyperlink" Id="rId89"/>
    <Relationship TargetMode="External" Target="https://m.edsoo.ru/d4341c8c" Type="http://schemas.openxmlformats.org/officeDocument/2006/relationships/hyperlink" Id="rId90"/>
    <Relationship TargetMode="External" Target="https://m.edsoo.ru/f6c50ebb" Type="http://schemas.openxmlformats.org/officeDocument/2006/relationships/hyperlink" Id="rId91"/>
    <Relationship TargetMode="External" Target="https://m.edsoo.ru/69369b0a" Type="http://schemas.openxmlformats.org/officeDocument/2006/relationships/hyperlink" Id="rId92"/>
    <Relationship TargetMode="External" Target="https://m.edsoo.ru/f45f07b8" Type="http://schemas.openxmlformats.org/officeDocument/2006/relationships/hyperlink" Id="rId93"/>
    <Relationship TargetMode="External" Target="https://m.edsoo.ru/3b7fc9bb" Type="http://schemas.openxmlformats.org/officeDocument/2006/relationships/hyperlink" Id="rId94"/>
    <Relationship TargetMode="External" Target="https://m.edsoo.ru/4c0245de" Type="http://schemas.openxmlformats.org/officeDocument/2006/relationships/hyperlink" Id="rId95"/>
    <Relationship TargetMode="External" Target="https://m.edsoo.ru/0d746d08" Type="http://schemas.openxmlformats.org/officeDocument/2006/relationships/hyperlink" Id="rId96"/>
    <Relationship TargetMode="External" Target="https://m.edsoo.ru/66843f5c" Type="http://schemas.openxmlformats.org/officeDocument/2006/relationships/hyperlink" Id="rId97"/>
    <Relationship TargetMode="External" Target="https://m.edsoo.ru/67d18867" Type="http://schemas.openxmlformats.org/officeDocument/2006/relationships/hyperlink" Id="rId98"/>
    <Relationship TargetMode="External" Target="https://m.edsoo.ru/c03288ad" Type="http://schemas.openxmlformats.org/officeDocument/2006/relationships/hyperlink" Id="rId99"/>
    <Relationship TargetMode="External" Target="https://m.edsoo.ru/a3718251" Type="http://schemas.openxmlformats.org/officeDocument/2006/relationships/hyperlink" Id="rId100"/>
    <Relationship TargetMode="External" Target="https://m.edsoo.ru/e8a53fdb" Type="http://schemas.openxmlformats.org/officeDocument/2006/relationships/hyperlink" Id="rId101"/>
    <Relationship TargetMode="External" Target="https://m.edsoo.ru/dc4d2a7b" Type="http://schemas.openxmlformats.org/officeDocument/2006/relationships/hyperlink" Id="rId102"/>
    <Relationship TargetMode="External" Target="https://m.edsoo.ru/83cf4c40" Type="http://schemas.openxmlformats.org/officeDocument/2006/relationships/hyperlink" Id="rId103"/>
    <Relationship TargetMode="External" Target="https://m.edsoo.ru/8cb8e51f" Type="http://schemas.openxmlformats.org/officeDocument/2006/relationships/hyperlink" Id="rId104"/>
    <Relationship TargetMode="External" Target="https://m.edsoo.ru/3a0bbeb6" Type="http://schemas.openxmlformats.org/officeDocument/2006/relationships/hyperlink" Id="rId105"/>
    <Relationship TargetMode="External" Target="https://m.edsoo.ru/27fa63e9" Type="http://schemas.openxmlformats.org/officeDocument/2006/relationships/hyperlink" Id="rId106"/>
    <Relationship TargetMode="External" Target="https://m.edsoo.ru/31a707c1" Type="http://schemas.openxmlformats.org/officeDocument/2006/relationships/hyperlink" Id="rId107"/>
    <Relationship TargetMode="External" Target="https://m.edsoo.ru/b80aca84" Type="http://schemas.openxmlformats.org/officeDocument/2006/relationships/hyperlink" Id="rId108"/>
    <Relationship TargetMode="External" Target="https://m.edsoo.ru/1eb1f52f" Type="http://schemas.openxmlformats.org/officeDocument/2006/relationships/hyperlink" Id="rId109"/>
    <Relationship TargetMode="External" Target="https://m.edsoo.ru/ef850ad4" Type="http://schemas.openxmlformats.org/officeDocument/2006/relationships/hyperlink" Id="rId110"/>
    <Relationship TargetMode="External" Target="https://m.edsoo.ru/362a7e00" Type="http://schemas.openxmlformats.org/officeDocument/2006/relationships/hyperlink" Id="rId111"/>
    <Relationship TargetMode="External" Target="https://m.edsoo.ru/5c263f0d" Type="http://schemas.openxmlformats.org/officeDocument/2006/relationships/hyperlink" Id="rId112"/>
    <Relationship TargetMode="External" Target="https://m.edsoo.ru/a5a75237" Type="http://schemas.openxmlformats.org/officeDocument/2006/relationships/hyperlink" Id="rId113"/>
    <Relationship TargetMode="External" Target="https://m.edsoo.ru/e88530cd" Type="http://schemas.openxmlformats.org/officeDocument/2006/relationships/hyperlink" Id="rId114"/>
    <Relationship TargetMode="External" Target="https://m.edsoo.ru/a2f1f6f0" Type="http://schemas.openxmlformats.org/officeDocument/2006/relationships/hyperlink" Id="rId115"/>
    <Relationship TargetMode="External" Target="https://m.edsoo.ru/e1753bc9" Type="http://schemas.openxmlformats.org/officeDocument/2006/relationships/hyperlink" Id="rId116"/>
    <Relationship TargetMode="External" Target="https://m.edsoo.ru/320156f8" Type="http://schemas.openxmlformats.org/officeDocument/2006/relationships/hyperlink" Id="rId117"/>
    <Relationship TargetMode="External" Target="https://m.edsoo.ru/99179e8e" Type="http://schemas.openxmlformats.org/officeDocument/2006/relationships/hyperlink" Id="rId118"/>
    <Relationship TargetMode="External" Target="https://m.edsoo.ru/958b3012" Type="http://schemas.openxmlformats.org/officeDocument/2006/relationships/hyperlink" Id="rId119"/>
    <Relationship TargetMode="External" Target="https://m.edsoo.ru/7a3834e8" Type="http://schemas.openxmlformats.org/officeDocument/2006/relationships/hyperlink" Id="rId120"/>
    <Relationship TargetMode="External" Target="https://m.edsoo.ru/69a2e566" Type="http://schemas.openxmlformats.org/officeDocument/2006/relationships/hyperlink" Id="rId121"/>
    <Relationship TargetMode="External" Target="https://m.edsoo.ru/70e2cb56" Type="http://schemas.openxmlformats.org/officeDocument/2006/relationships/hyperlink" Id="rId122"/>
    <Relationship TargetMode="External" Target="https://m.edsoo.ru/f79c54b5" Type="http://schemas.openxmlformats.org/officeDocument/2006/relationships/hyperlink" Id="rId123"/>
    <Relationship TargetMode="External" Target="https://m.edsoo.ru/c16fa2c8" Type="http://schemas.openxmlformats.org/officeDocument/2006/relationships/hyperlink" Id="rId124"/>
    <Relationship TargetMode="External" Target="https://m.edsoo.ru/e407a96c" Type="http://schemas.openxmlformats.org/officeDocument/2006/relationships/hyperlink" Id="rId125"/>
    <Relationship TargetMode="External" Target="https://m.edsoo.ru/f029c3e6" Type="http://schemas.openxmlformats.org/officeDocument/2006/relationships/hyperlink" Id="rId126"/>
    <Relationship TargetMode="External" Target="https://m.edsoo.ru/02ccc3a9" Type="http://schemas.openxmlformats.org/officeDocument/2006/relationships/hyperlink" Id="rId127"/>
    <Relationship TargetMode="External" Target="https://m.edsoo.ru/4408296" Type="http://schemas.openxmlformats.org/officeDocument/2006/relationships/hyperlink" Id="rId128"/>
    <Relationship TargetMode="External" Target="https://m.edsoo.ru/72f588da" Type="http://schemas.openxmlformats.org/officeDocument/2006/relationships/hyperlink" Id="rId129"/>
    <Relationship TargetMode="External" Target="https://m.edsoo.ru/8c474d29" Type="http://schemas.openxmlformats.org/officeDocument/2006/relationships/hyperlink" Id="rId130"/>
    <Relationship TargetMode="External" Target="https://m.edsoo.ru/8c639c8d" Type="http://schemas.openxmlformats.org/officeDocument/2006/relationships/hyperlink" Id="rId131"/>
    <Relationship TargetMode="External" Target="https://m.edsoo.ru/8addc986" Type="http://schemas.openxmlformats.org/officeDocument/2006/relationships/hyperlink" Id="rId132"/>
    <Relationship TargetMode="External" Target="https://m.edsoo.ru/6c26e96b" Type="http://schemas.openxmlformats.org/officeDocument/2006/relationships/hyperlink" Id="rId133"/>
    <Relationship TargetMode="External" Target="https://m.edsoo.ru/d3f4c005" Type="http://schemas.openxmlformats.org/officeDocument/2006/relationships/hyperlink" Id="rId134"/>
    <Relationship TargetMode="External" Target="https://m.edsoo.ru/c7b43830" Type="http://schemas.openxmlformats.org/officeDocument/2006/relationships/hyperlink" Id="rId135"/>
    <Relationship TargetMode="External" Target="https://m.edsoo.ru/e2e13771" Type="http://schemas.openxmlformats.org/officeDocument/2006/relationships/hyperlink" Id="rId136"/>
    <Relationship TargetMode="External" Target="https://m.edsoo.ru/4,5487E+70" Type="http://schemas.openxmlformats.org/officeDocument/2006/relationships/hyperlink" Id="rId137"/>
    <Relationship TargetMode="External" Target="https://m.edsoo.ru/78b690ac" Type="http://schemas.openxmlformats.org/officeDocument/2006/relationships/hyperlink" Id="rId138"/>
    <Relationship TargetMode="External" Target="https://m.edsoo.ru/70eb0176" Type="http://schemas.openxmlformats.org/officeDocument/2006/relationships/hyperlink" Id="rId139"/>
    <Relationship TargetMode="External" Target="https://m.edsoo.ru/b8ccbf44" Type="http://schemas.openxmlformats.org/officeDocument/2006/relationships/hyperlink" Id="rId140"/>
    <Relationship TargetMode="External" Target="https://m.edsoo.ru/af9971d3" Type="http://schemas.openxmlformats.org/officeDocument/2006/relationships/hyperlink" Id="rId141"/>
    <Relationship TargetMode="External" Target="https://m.edsoo.ru/cf0228ca" Type="http://schemas.openxmlformats.org/officeDocument/2006/relationships/hyperlink" Id="rId142"/>
    <Relationship TargetMode="External" Target="https://m.edsoo.ru/5d84a687" Type="http://schemas.openxmlformats.org/officeDocument/2006/relationships/hyperlink" Id="rId143"/>
    <Relationship TargetMode="External" Target="https://m.edsoo.ru/1449fdce" Type="http://schemas.openxmlformats.org/officeDocument/2006/relationships/hyperlink" Id="rId144"/>
    <Relationship TargetMode="External" Target="https://m.edsoo.ru/b8c0962b" Type="http://schemas.openxmlformats.org/officeDocument/2006/relationships/hyperlink" Id="rId145"/>
    <Relationship TargetMode="External" Target="https://m.edsoo.ru/98c564ee" Type="http://schemas.openxmlformats.org/officeDocument/2006/relationships/hyperlink" Id="rId146"/>
    <Relationship TargetMode="External" Target="https://m.edsoo.ru/592ab697" Type="http://schemas.openxmlformats.org/officeDocument/2006/relationships/hyperlink" Id="rId147"/>
    <Relationship TargetMode="External" Target="https://m.edsoo.ru/49ab9311" Type="http://schemas.openxmlformats.org/officeDocument/2006/relationships/hyperlink" Id="rId148"/>
    <Relationship TargetMode="External" Target="https://m.edsoo.ru/8335f701" Type="http://schemas.openxmlformats.org/officeDocument/2006/relationships/hyperlink" Id="rId149"/>
    <Relationship TargetMode="External" Target="https://m.edsoo.ru/3048c65b" Type="http://schemas.openxmlformats.org/officeDocument/2006/relationships/hyperlink" Id="rId150"/>
    <Relationship TargetMode="External" Target="https://m.edsoo.ru/00a89f77" Type="http://schemas.openxmlformats.org/officeDocument/2006/relationships/hyperlink" Id="rId151"/>
    <Relationship TargetMode="External" Target="https://m.edsoo.ru/6919c6f7" Type="http://schemas.openxmlformats.org/officeDocument/2006/relationships/hyperlink" Id="rId152"/>
    <Relationship TargetMode="External" Target="https://m.edsoo.ru/1e5c7b7a" Type="http://schemas.openxmlformats.org/officeDocument/2006/relationships/hyperlink" Id="rId153"/>
    <Relationship TargetMode="External" Target="https://m.edsoo.ru/ada62261" Type="http://schemas.openxmlformats.org/officeDocument/2006/relationships/hyperlink" Id="rId154"/>
    <Relationship TargetMode="External" Target="https://m.edsoo.ru/42ccbb4e" Type="http://schemas.openxmlformats.org/officeDocument/2006/relationships/hyperlink" Id="rId155"/>
    <Relationship TargetMode="External" Target="https://m.edsoo.ru/553e4fd0" Type="http://schemas.openxmlformats.org/officeDocument/2006/relationships/hyperlink" Id="rId156"/>
    <Relationship TargetMode="External" Target="https://m.edsoo.ru/faeb5201" Type="http://schemas.openxmlformats.org/officeDocument/2006/relationships/hyperlink" Id="rId157"/>
    <Relationship TargetMode="External" Target="https://m.edsoo.ru/16990f69" Type="http://schemas.openxmlformats.org/officeDocument/2006/relationships/hyperlink" Id="rId158"/>
    <Relationship TargetMode="External" Target="https://m.edsoo.ru/b0b53f8d" Type="http://schemas.openxmlformats.org/officeDocument/2006/relationships/hyperlink" Id="rId159"/>
    <Relationship TargetMode="External" Target="https://m.edsoo.ru/052fda2c" Type="http://schemas.openxmlformats.org/officeDocument/2006/relationships/hyperlink" Id="rId160"/>
    <Relationship TargetMode="External" Target="https://m.edsoo.ru/f5643207" Type="http://schemas.openxmlformats.org/officeDocument/2006/relationships/hyperlink" Id="rId161"/>
    <Relationship TargetMode="External" Target="https://m.edsoo.ru/ee0a863c" Type="http://schemas.openxmlformats.org/officeDocument/2006/relationships/hyperlink" Id="rId162"/>
    <Relationship TargetMode="External" Target="https://m.edsoo.ru/85a66e88" Type="http://schemas.openxmlformats.org/officeDocument/2006/relationships/hyperlink" Id="rId163"/>
    <Relationship TargetMode="External" Target="https://m.edsoo.ru/2600e09a" Type="http://schemas.openxmlformats.org/officeDocument/2006/relationships/hyperlink" Id="rId164"/>
    <Relationship TargetMode="External" Target="https://m.edsoo.ru/fa4ce21d" Type="http://schemas.openxmlformats.org/officeDocument/2006/relationships/hyperlink" Id="rId165"/>
    <Relationship TargetMode="External" Target="https://m.edsoo.ru/e69234f5" Type="http://schemas.openxmlformats.org/officeDocument/2006/relationships/hyperlink" Id="rId166"/>
    <Relationship TargetMode="External" Target="https://m.edsoo.ru/d34837e4" Type="http://schemas.openxmlformats.org/officeDocument/2006/relationships/hyperlink" Id="rId167"/>
    <Relationship TargetMode="External" Target="https://m.edsoo.ru/76261698" Type="http://schemas.openxmlformats.org/officeDocument/2006/relationships/hyperlink" Id="rId168"/>
    <Relationship TargetMode="External" Target="https://m.edsoo.ru/6a80b358" Type="http://schemas.openxmlformats.org/officeDocument/2006/relationships/hyperlink" Id="rId169"/>
    <Relationship TargetMode="External" Target="https://m.edsoo.ru/9b81edd9" Type="http://schemas.openxmlformats.org/officeDocument/2006/relationships/hyperlink" Id="rId170"/>
    <Relationship TargetMode="External" Target="https://m.edsoo.ru/dd917eac" Type="http://schemas.openxmlformats.org/officeDocument/2006/relationships/hyperlink" Id="rId171"/>
    <Relationship TargetMode="External" Target="https://m.edsoo.ru/7a9e0f25" Type="http://schemas.openxmlformats.org/officeDocument/2006/relationships/hyperlink" Id="rId172"/>
    <Relationship TargetMode="External" Target="https://m.edsoo.ru/97d9bc2d" Type="http://schemas.openxmlformats.org/officeDocument/2006/relationships/hyperlink" Id="rId173"/>
    <Relationship TargetMode="External" Target="https://m.edsoo.ru/de736398" Type="http://schemas.openxmlformats.org/officeDocument/2006/relationships/hyperlink" Id="rId174"/>
    <Relationship TargetMode="External" Target="https://m.edsoo.ru/16cdd2d8" Type="http://schemas.openxmlformats.org/officeDocument/2006/relationships/hyperlink" Id="rId175"/>
    <Relationship TargetMode="External" Target="https://m.edsoo.ru/9b81edd9" Type="http://schemas.openxmlformats.org/officeDocument/2006/relationships/hyperlink" Id="rId176"/>
    <Relationship TargetMode="External" Target="https://m.edsoo.ru/9cfed566" Type="http://schemas.openxmlformats.org/officeDocument/2006/relationships/hyperlink" Id="rId177"/>
    <Relationship TargetMode="External" Target="https://m.edsoo.ru/2a53a84b" Type="http://schemas.openxmlformats.org/officeDocument/2006/relationships/hyperlink" Id="rId178"/>
    <Relationship TargetMode="External" Target="https://m.edsoo.ru/9e5311dc" Type="http://schemas.openxmlformats.org/officeDocument/2006/relationships/hyperlink" Id="rId179"/>
    <Relationship TargetMode="External" Target="https://m.edsoo.ru/1b90355b" Type="http://schemas.openxmlformats.org/officeDocument/2006/relationships/hyperlink" Id="rId180"/>
    <Relationship TargetMode="External" Target="https://m.edsoo.ru/25fd3acb" Type="http://schemas.openxmlformats.org/officeDocument/2006/relationships/hyperlink" Id="rId181"/>
    <Relationship TargetMode="External" Target="https://m.edsoo.ru/f9cd89a1" Type="http://schemas.openxmlformats.org/officeDocument/2006/relationships/hyperlink" Id="rId182"/>
    <Relationship TargetMode="External" Target="https://m.edsoo.ru/1b1eb5c8" Type="http://schemas.openxmlformats.org/officeDocument/2006/relationships/hyperlink" Id="rId183"/>
    <Relationship TargetMode="External" Target="https://m.edsoo.ru/27cc06b5" Type="http://schemas.openxmlformats.org/officeDocument/2006/relationships/hyperlink" Id="rId184"/>
    <Relationship TargetMode="External" Target="https://m.edsoo.ru/2a2aa944" Type="http://schemas.openxmlformats.org/officeDocument/2006/relationships/hyperlink" Id="rId185"/>
    <Relationship TargetMode="External" Target="https://m.edsoo.ru/5aa2f566" Type="http://schemas.openxmlformats.org/officeDocument/2006/relationships/hyperlink" Id="rId186"/>
    <Relationship TargetMode="External" Target="https://m.edsoo.ru/f345d55b" Type="http://schemas.openxmlformats.org/officeDocument/2006/relationships/hyperlink" Id="rId187"/>
    <Relationship TargetMode="External" Target="https://m.edsoo.ru/c2119b0b" Type="http://schemas.openxmlformats.org/officeDocument/2006/relationships/hyperlink" Id="rId188"/>
    <Relationship TargetMode="External" Target="https://m.edsoo.ru/7f6a09d7" Type="http://schemas.openxmlformats.org/officeDocument/2006/relationships/hyperlink" Id="rId189"/>
    <Relationship TargetMode="External" Target="https://m.edsoo.ru/82ee45fd" Type="http://schemas.openxmlformats.org/officeDocument/2006/relationships/hyperlink" Id="rId190"/>
    <Relationship TargetMode="External" Target="https://m.edsoo.ru/d9e10a70" Type="http://schemas.openxmlformats.org/officeDocument/2006/relationships/hyperlink" Id="rId191"/>
    <Relationship TargetMode="External" Target="https://m.edsoo.ru/13c7453c" Type="http://schemas.openxmlformats.org/officeDocument/2006/relationships/hyperlink" Id="rId192"/>
    <Relationship TargetMode="External" Target="https://m.edsoo.ru/8e48f63d" Type="http://schemas.openxmlformats.org/officeDocument/2006/relationships/hyperlink" Id="rId193"/>
    <Relationship TargetMode="External" Target="https://m.edsoo.ru/193cbd13" Type="http://schemas.openxmlformats.org/officeDocument/2006/relationships/hyperlink" Id="rId194"/>
    <Relationship TargetMode="External" Target="https://m.edsoo.ru/9fb17b25" Type="http://schemas.openxmlformats.org/officeDocument/2006/relationships/hyperlink" Id="rId195"/>
    <Relationship TargetMode="External" Target="https://m.edsoo.ru/a2349f3c" Type="http://schemas.openxmlformats.org/officeDocument/2006/relationships/hyperlink" Id="rId196"/>
    <Relationship TargetMode="External" Target="https://m.edsoo.ru/6ddb9d13" Type="http://schemas.openxmlformats.org/officeDocument/2006/relationships/hyperlink" Id="rId197"/>
    <Relationship TargetMode="External" Target="https://m.edsoo.ru/3e9a1d4e" Type="http://schemas.openxmlformats.org/officeDocument/2006/relationships/hyperlink" Id="rId198"/>
    <Relationship TargetMode="External" Target="https://m.edsoo.ru/5c15368b" Type="http://schemas.openxmlformats.org/officeDocument/2006/relationships/hyperlink" Id="rId199"/>
    <Relationship TargetMode="External" Target="https://m.edsoo.ru/6a866f02"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